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DDAE3" w14:textId="77777777" w:rsidR="005F7FAA" w:rsidRPr="005F7FAA" w:rsidRDefault="005F7FAA" w:rsidP="005F7FAA">
      <w:pPr>
        <w:pStyle w:val="a8"/>
        <w:spacing w:after="0" w:line="240" w:lineRule="auto"/>
        <w:ind w:firstLineChars="200" w:firstLine="562"/>
        <w:jc w:val="center"/>
        <w:rPr>
          <w:rFonts w:ascii="Times New Roman" w:eastAsia="宋体" w:hAnsi="Times New Roman" w:cs="Times New Roman"/>
          <w:b/>
          <w:bCs/>
          <w:sz w:val="28"/>
          <w:szCs w:val="28"/>
          <w:lang w:eastAsia="zh-CN"/>
        </w:rPr>
      </w:pPr>
      <w:r w:rsidRPr="005F7FAA">
        <w:rPr>
          <w:rFonts w:ascii="Times New Roman" w:eastAsia="宋体" w:hAnsi="Times New Roman" w:cs="Times New Roman" w:hint="eastAsia"/>
          <w:b/>
          <w:bCs/>
          <w:sz w:val="28"/>
          <w:szCs w:val="28"/>
          <w:lang w:eastAsia="zh-CN"/>
        </w:rPr>
        <w:t>不规则动词的过去式、过去分词</w:t>
      </w:r>
      <w:r w:rsidRPr="005F7FAA">
        <w:rPr>
          <w:rFonts w:ascii="Times New Roman" w:eastAsia="宋体" w:hAnsi="Times New Roman" w:cs="Times New Roman"/>
          <w:b/>
          <w:bCs/>
          <w:sz w:val="28"/>
          <w:szCs w:val="28"/>
          <w:lang w:eastAsia="zh-CN"/>
        </w:rPr>
        <w:t xml:space="preserve"> (</w:t>
      </w:r>
      <w:r w:rsidRPr="005F7FAA">
        <w:rPr>
          <w:rFonts w:ascii="Times New Roman" w:eastAsia="宋体" w:hAnsi="Times New Roman" w:cs="Times New Roman"/>
          <w:b/>
          <w:bCs/>
          <w:sz w:val="28"/>
          <w:szCs w:val="28"/>
          <w:lang w:eastAsia="zh-CN"/>
        </w:rPr>
        <w:t>现在分词</w:t>
      </w:r>
      <w:r w:rsidRPr="005F7FAA">
        <w:rPr>
          <w:rFonts w:ascii="Times New Roman" w:eastAsia="宋体" w:hAnsi="Times New Roman" w:cs="Times New Roman"/>
          <w:b/>
          <w:bCs/>
          <w:sz w:val="28"/>
          <w:szCs w:val="28"/>
          <w:lang w:eastAsia="zh-CN"/>
        </w:rPr>
        <w:t>)</w:t>
      </w:r>
    </w:p>
    <w:p w14:paraId="40210455" w14:textId="527CB889" w:rsidR="00B042D6" w:rsidRDefault="00B042D6" w:rsidP="00B042D6">
      <w:pPr>
        <w:pStyle w:val="a8"/>
        <w:spacing w:after="0" w:line="360" w:lineRule="auto"/>
        <w:ind w:firstLine="280"/>
        <w:jc w:val="both"/>
        <w:rPr>
          <w:rFonts w:ascii="Times New Roman" w:eastAsia="宋体" w:hAnsi="Times New Roman" w:cs="Times New Roman" w:hint="eastAsia"/>
          <w:sz w:val="28"/>
          <w:szCs w:val="28"/>
          <w:lang w:eastAsia="zh-CN"/>
        </w:rPr>
      </w:pPr>
      <w:r w:rsidRPr="00E2174B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1.</w:t>
      </w: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 awake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,</w:t>
      </w:r>
      <w:r>
        <w:rPr>
          <w:rFonts w:ascii="Times New Roman" w:eastAsia="宋体" w:hAnsi="Times New Roman" w:cs="Times New Roman"/>
          <w:sz w:val="28"/>
          <w:szCs w:val="28"/>
          <w:lang w:eastAsia="zh-CN"/>
        </w:rPr>
        <w:t>____________</w:t>
      </w:r>
    </w:p>
    <w:p w14:paraId="4DB00B8B" w14:textId="62FB258B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2. bear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>
        <w:rPr>
          <w:rFonts w:ascii="Times New Roman" w:eastAsia="宋体" w:hAnsi="Times New Roman" w:cs="Times New Roman"/>
          <w:sz w:val="28"/>
          <w:szCs w:val="28"/>
          <w:lang w:eastAsia="zh-CN"/>
        </w:rPr>
        <w:t>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______,____________</w:t>
      </w:r>
    </w:p>
    <w:p w14:paraId="75B7A517" w14:textId="3737238A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3. 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beat→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21455C24" w14:textId="0F63B933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4. 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beg→ 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7CECA36C" w14:textId="0FEC7313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5. 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ban→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01212E37" w14:textId="1E137688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6. 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begin→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2EA9E178" w14:textId="3EFC424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7. bent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463B95A8" w14:textId="5AEBF73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8. bet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17152C49" w14:textId="7777777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9. 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bite→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675B4253" w14:textId="54B63B1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10. blow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6B6FCFE8" w14:textId="7777777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11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bring→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7945B12F" w14:textId="454FDAAE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1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broadcast→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01AB46BF" w14:textId="16AD1C0E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1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bury→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  <w:t xml:space="preserve"> </w:t>
      </w:r>
    </w:p>
    <w:p w14:paraId="22C5CBCE" w14:textId="2CC2016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14. choose→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19285D15" w14:textId="12506F0E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1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5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cost→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3C879E6F" w14:textId="3917E421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1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6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deal→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39D5DDD1" w14:textId="2440A334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17. dig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5CAB7E6E" w14:textId="4B0C69A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18. draw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3A1E2431" w14:textId="04F8B74F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19. dream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315F4AA9" w14:textId="240AE17B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20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drink→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2FC00D96" w14:textId="4D8DDA96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2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spot→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75D60550" w14:textId="77D93225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2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trap→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2E96B564" w14:textId="728BF18C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2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drive→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　</w:t>
      </w:r>
    </w:p>
    <w:p w14:paraId="66B98362" w14:textId="67A9F614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24. dot→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75F2406F" w14:textId="751A019B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25. draw→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699EC980" w14:textId="281FC57F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26. drop→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</w:t>
      </w:r>
    </w:p>
    <w:p w14:paraId="0BA511FD" w14:textId="19DD20C4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27. eat→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56AFCC42" w14:textId="1E25D9CF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lastRenderedPageBreak/>
        <w:t>28. equip→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　</w:t>
      </w:r>
    </w:p>
    <w:p w14:paraId="313BE668" w14:textId="2811869C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29. forgive→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6202E2DE" w14:textId="327CB5FA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30. fall→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23C65C9B" w14:textId="3373E21B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feed→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0BDB66C0" w14:textId="00298281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fight→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7B018F51" w14:textId="795E6235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flee→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05E3FFC7" w14:textId="25901245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fly→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16D837C2" w14:textId="7EF98CD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5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forget→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7FDFC55F" w14:textId="2983B1BA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6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freeze→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46A3BAAF" w14:textId="63A1F0A3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7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give→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123D9814" w14:textId="5A19F301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38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grow→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5FFFFC33" w14:textId="107A8AF8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39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hit→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7A7B0E8F" w14:textId="12F2EC4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4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0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hold→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5DEA8294" w14:textId="4425D32E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4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hug→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08A040B6" w14:textId="384D5A66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4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hurt→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06DF2A89" w14:textId="19253568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4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hang→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3A6F87E3" w14:textId="3CBEEF9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4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hide→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63BCD931" w14:textId="353B6F0F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4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5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jog→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5EE522D0" w14:textId="6B569772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46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lead→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177562A0" w14:textId="4549818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47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leave→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0D555E88" w14:textId="49ED3376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48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lend→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1F18490C" w14:textId="35C9139D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49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lose→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01B70956" w14:textId="2B8DDD0E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0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lay→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65EDCFA7" w14:textId="77B154CE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lie(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说谎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)→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6F442856" w14:textId="0A6375E8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lie(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躺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)→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24CC66F3" w14:textId="38AEAC7F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mean→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50964DEB" w14:textId="79992526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mistake→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313821D0" w14:textId="67701D4F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5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occur→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5176028D" w14:textId="4226D591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lastRenderedPageBreak/>
        <w:t>56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overcome→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375AC9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375AC9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     </w:t>
      </w:r>
    </w:p>
    <w:p w14:paraId="374CBAD5" w14:textId="57E4C2BC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66. pay→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___________,____________ </w:t>
      </w:r>
    </w:p>
    <w:p w14:paraId="15A84E87" w14:textId="381D5491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67. permit→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___________,____________ </w:t>
      </w:r>
    </w:p>
    <w:p w14:paraId="74D96004" w14:textId="780CF025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6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prefer→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52456486" w14:textId="0D10E66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69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refer→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4B2E583F" w14:textId="7A46532D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0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spread→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4BFC547C" w14:textId="371A59E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steal→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2A41EC98" w14:textId="22A2A0BE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stick→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3E1E4B00" w14:textId="37C2D84B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strike→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2B30194A" w14:textId="4E55202F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seek→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6F470100" w14:textId="1E059EB3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75. shine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11FE4408" w14:textId="74293799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6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shake→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62849117" w14:textId="737AA583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77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shoot→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12BF0350" w14:textId="1C3CB335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78. slide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44EED360" w14:textId="0D9036ED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79. show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192FF660" w14:textId="0A036FEF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80. spring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600B74F3" w14:textId="66CA2D13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81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sweep→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32927155" w14:textId="4F78C71C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8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swim→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3712A8AA" w14:textId="00DFEA1D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8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wake→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61DD52FA" w14:textId="0B303671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8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wear→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02C53D21" w14:textId="07400A6B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85. wind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63C6DB93" w14:textId="28C2DAFF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86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ride→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　</w:t>
      </w:r>
    </w:p>
    <w:p w14:paraId="5EE28645" w14:textId="0E5DA926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87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ring→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3345FD2D" w14:textId="23B1CB5D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88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rise→</w:t>
      </w:r>
      <w:r w:rsidR="00A46FCA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="00A46FCA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  <w:r w:rsidR="00A46FCA"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,_</w:t>
      </w:r>
      <w:r w:rsidR="00A46FCA"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</w:t>
      </w:r>
    </w:p>
    <w:p w14:paraId="1F0E87B5" w14:textId="30DF14A6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8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9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admit→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0B78F4DD" w14:textId="0AA1AD68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90.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 tear→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3A56680D" w14:textId="708987E3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91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. write→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7D64DCC9" w14:textId="77777777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92. upset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4FCF47FD" w14:textId="6E9D3F63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lastRenderedPageBreak/>
        <w:t>93.sink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5E098B4D" w14:textId="04024595" w:rsidR="00B042D6" w:rsidRPr="00A05843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94. throw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2F31F35F" w14:textId="76B7EE74" w:rsidR="00B042D6" w:rsidRPr="004927AB" w:rsidRDefault="00B042D6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95. withdraw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Pr="00A0584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_</w:t>
      </w:r>
      <w:r w:rsidRPr="00A05843">
        <w:rPr>
          <w:rFonts w:ascii="Times New Roman" w:eastAsia="宋体" w:hAnsi="Times New Roman" w:cs="Times New Roman"/>
          <w:sz w:val="28"/>
          <w:szCs w:val="28"/>
          <w:lang w:eastAsia="zh-CN"/>
        </w:rPr>
        <w:t>___________,____________</w:t>
      </w:r>
    </w:p>
    <w:p w14:paraId="3137A9EE" w14:textId="77777777" w:rsidR="005F7FAA" w:rsidRPr="004927AB" w:rsidRDefault="005F7FAA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3F7ED8AB" w14:textId="77777777" w:rsidR="005F7FAA" w:rsidRDefault="005F7FAA" w:rsidP="00B042D6">
      <w:pPr>
        <w:pStyle w:val="a8"/>
        <w:spacing w:after="0" w:line="36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004AEBBF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5542A6C6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7904D018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48B032F6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2A9FE627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4A9FDBD8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09066E35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69A76514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3058505A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3187ADDA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5CF7380E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7164DE9F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0F283F7C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3B278460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171CA8ED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4AA62D12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2043A8FF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2B5C153E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6C6B1C8B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100B4EAE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5CF1FF4A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66F53866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4F145E28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028F0FD9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01197471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0B551FF7" w14:textId="77777777" w:rsidR="00B042D6" w:rsidRDefault="00B042D6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 w:hint="eastAsia"/>
          <w:sz w:val="28"/>
          <w:szCs w:val="28"/>
          <w:lang w:eastAsia="zh-CN"/>
        </w:rPr>
      </w:pPr>
    </w:p>
    <w:p w14:paraId="3075857A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1F12BB80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717D86A4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534D3764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5452CD45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0799B706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2F0F0453" w14:textId="77777777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6E259EE5" w14:textId="77777777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344DA09E" w14:textId="2109BA06" w:rsidR="005F7FAA" w:rsidRPr="004927AB" w:rsidRDefault="005F7FAA" w:rsidP="005F7FAA">
      <w:pPr>
        <w:pStyle w:val="a8"/>
        <w:spacing w:after="0" w:line="240" w:lineRule="auto"/>
        <w:ind w:firstLineChars="100" w:firstLine="280"/>
        <w:jc w:val="center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lastRenderedPageBreak/>
        <w:t xml:space="preserve">Book </w:t>
      </w:r>
      <w:r w:rsidR="00634FE9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— Book </w:t>
      </w:r>
      <w:r w:rsidR="00634FE9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="00FB5A67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 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动词变化常见易错答案</w:t>
      </w:r>
    </w:p>
    <w:p w14:paraId="211796C1" w14:textId="6B5D9167" w:rsidR="005F7FAA" w:rsidRDefault="00E2174B" w:rsidP="00E2174B">
      <w:pPr>
        <w:pStyle w:val="a8"/>
        <w:spacing w:after="0" w:line="240" w:lineRule="auto"/>
        <w:ind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E2174B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1.</w:t>
      </w: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 </w:t>
      </w:r>
      <w:r w:rsidR="00394BE6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awake</w:t>
      </w:r>
      <w:r w:rsidR="00394BE6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394BE6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awoke; awoken</w:t>
      </w:r>
    </w:p>
    <w:p w14:paraId="179D6D33" w14:textId="63BD3176" w:rsidR="00394BE6" w:rsidRPr="00394BE6" w:rsidRDefault="00E2174B" w:rsidP="00166200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2. </w:t>
      </w:r>
      <w:r w:rsidR="00394BE6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bear</w:t>
      </w:r>
      <w:r w:rsidR="00394BE6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394BE6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born; borne</w:t>
      </w:r>
    </w:p>
    <w:p w14:paraId="20FF3D49" w14:textId="1707D02D" w:rsidR="005F7FAA" w:rsidRPr="004927AB" w:rsidRDefault="00E2174B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3. 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beat→beat; beaten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7ADEE4D2" w14:textId="0F21CA1B" w:rsidR="005F7FAA" w:rsidRPr="004927AB" w:rsidRDefault="00E2174B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4. 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beg→ begged; begged; begging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53FD3B2F" w14:textId="049D05B8" w:rsidR="005F7FAA" w:rsidRPr="004927AB" w:rsidRDefault="00E2174B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5. 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ban→banned; banned; banning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34D44D52" w14:textId="11752E5D" w:rsidR="005F7FAA" w:rsidRDefault="00E2174B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6. 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begin→began; begun; beginning</w:t>
      </w:r>
    </w:p>
    <w:p w14:paraId="3C3E6568" w14:textId="72C8E1A9" w:rsidR="00C1589D" w:rsidRDefault="00E2174B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7. </w:t>
      </w:r>
      <w:r w:rsidR="00166200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bent</w:t>
      </w:r>
      <w:r w:rsidR="00166200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166200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bent;</w:t>
      </w:r>
      <w:r w:rsidR="00166200" w:rsidRPr="00166200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 </w:t>
      </w:r>
      <w:r w:rsidR="00166200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bent</w:t>
      </w:r>
    </w:p>
    <w:p w14:paraId="51A41D9F" w14:textId="627067A3" w:rsidR="00564D2B" w:rsidRPr="004927AB" w:rsidRDefault="00E2174B" w:rsidP="003164C1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8. </w:t>
      </w:r>
      <w:r w:rsidR="00C1589D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bet</w:t>
      </w:r>
      <w:r w:rsidR="00C1589D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C1589D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bet;</w:t>
      </w:r>
      <w:r w:rsidR="00C1589D" w:rsidRPr="00C1589D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 </w:t>
      </w:r>
      <w:r w:rsidR="00C1589D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bet</w:t>
      </w:r>
    </w:p>
    <w:p w14:paraId="5535E377" w14:textId="1BFE12CD" w:rsidR="003164C1" w:rsidRDefault="00E2174B" w:rsidP="00FB5A67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9. 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bite→bit; bitten</w:t>
      </w:r>
    </w:p>
    <w:p w14:paraId="4A65EE44" w14:textId="634306C4" w:rsidR="005F7FAA" w:rsidRPr="004927AB" w:rsidRDefault="00E2174B" w:rsidP="006D73F8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10. </w:t>
      </w:r>
      <w:r w:rsidR="003164C1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blow</w:t>
      </w:r>
      <w:r w:rsidR="003164C1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3164C1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blew; blown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43727CDF" w14:textId="786F8200" w:rsidR="005F7FAA" w:rsidRPr="004927AB" w:rsidRDefault="00E2174B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11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bring→brought; brought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1A2D4C82" w14:textId="3C29BC16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1</w:t>
      </w:r>
      <w:r w:rsidR="00E2174B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broadcast→broadcast; broadcast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5C9DF419" w14:textId="280FD36C" w:rsidR="005F7FAA" w:rsidRPr="004927AB" w:rsidRDefault="005F7FAA" w:rsidP="006D73F8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1</w:t>
      </w:r>
      <w:r w:rsidR="00E2174B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bury→buried; buried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  <w:t xml:space="preserve"> </w:t>
      </w:r>
    </w:p>
    <w:p w14:paraId="47B67DFE" w14:textId="70A628FE" w:rsidR="005F7FAA" w:rsidRPr="004927AB" w:rsidRDefault="005F7FAA" w:rsidP="006D73F8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14. choose→chose; chosen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57A68827" w14:textId="4F7CB03E" w:rsidR="005F7FAA" w:rsidRPr="004927AB" w:rsidRDefault="005F7FAA" w:rsidP="006D73F8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1</w:t>
      </w:r>
      <w:r w:rsidR="00E2174B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5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cost→cost; cost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280F982A" w14:textId="4FF117FF" w:rsidR="006D73F8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1</w:t>
      </w:r>
      <w:r w:rsidR="00E2174B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6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deal→dealt;</w:t>
      </w:r>
      <w:r w:rsidR="00E4559A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 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dealt</w:t>
      </w:r>
    </w:p>
    <w:p w14:paraId="2AC22BFE" w14:textId="73990210" w:rsidR="005F7FAA" w:rsidRDefault="00E2174B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17. </w:t>
      </w:r>
      <w:r w:rsidR="006D73F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dig</w:t>
      </w:r>
      <w:r w:rsidR="006D73F8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6D73F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dug;</w:t>
      </w:r>
      <w:r w:rsidR="00E4559A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 </w:t>
      </w:r>
      <w:r w:rsidR="006D73F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dug</w:t>
      </w:r>
    </w:p>
    <w:p w14:paraId="2037F8E5" w14:textId="729EC800" w:rsidR="00AD698D" w:rsidRDefault="00E2174B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18. </w:t>
      </w:r>
      <w:r w:rsidR="00AD698D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draw</w:t>
      </w:r>
      <w:r w:rsidR="00AD698D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EB368A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drew; drawn</w:t>
      </w:r>
    </w:p>
    <w:p w14:paraId="17973072" w14:textId="75206E10" w:rsidR="001A421D" w:rsidRPr="004927AB" w:rsidRDefault="00E2174B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19. </w:t>
      </w:r>
      <w:r w:rsidR="001A421D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dream</w:t>
      </w:r>
      <w:r w:rsidR="001A421D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1A421D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dreamt/dreamed; dreamt/dreamed</w:t>
      </w:r>
    </w:p>
    <w:p w14:paraId="761E715B" w14:textId="21EDBDF6" w:rsidR="005F7FAA" w:rsidRPr="004927AB" w:rsidRDefault="000E0894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20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drink→drank; drunk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ab/>
      </w:r>
    </w:p>
    <w:p w14:paraId="08EFB835" w14:textId="05EE608C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2</w:t>
      </w:r>
      <w:r w:rsidR="000E0894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spot→spotted; spotted</w:t>
      </w:r>
    </w:p>
    <w:p w14:paraId="6F7A7E60" w14:textId="38D4C634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2</w:t>
      </w:r>
      <w:r w:rsidR="000E0894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trap→trapped; trapped</w:t>
      </w:r>
    </w:p>
    <w:p w14:paraId="494F20C3" w14:textId="6F41187E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2</w:t>
      </w:r>
      <w:r w:rsidR="000E0894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drive→drove; driven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　</w:t>
      </w:r>
    </w:p>
    <w:p w14:paraId="0FB3A7B7" w14:textId="77777777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24. dot→dotted; dotted; dotting</w:t>
      </w:r>
    </w:p>
    <w:p w14:paraId="7A35E2A1" w14:textId="77777777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25. draw→drew; drawn</w:t>
      </w:r>
    </w:p>
    <w:p w14:paraId="004441D0" w14:textId="77777777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26. drop→dropped; dropped; dropping</w:t>
      </w:r>
    </w:p>
    <w:p w14:paraId="559D7DD6" w14:textId="77777777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27. eat→ate; eaten</w:t>
      </w:r>
    </w:p>
    <w:p w14:paraId="15F15A35" w14:textId="77777777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28. equip→equipped; equipped;equipping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　</w:t>
      </w:r>
    </w:p>
    <w:p w14:paraId="671E4E7C" w14:textId="77777777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29. forgive→forgave; forgiven</w:t>
      </w:r>
    </w:p>
    <w:p w14:paraId="10B5E3D6" w14:textId="77777777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30. fall→fell; fallen</w:t>
      </w:r>
    </w:p>
    <w:p w14:paraId="62DD8EF2" w14:textId="477EDDB0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="000E0894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feed→fed; fed</w:t>
      </w:r>
    </w:p>
    <w:p w14:paraId="68C1CFC6" w14:textId="7A73D4A6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="000E0894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fight→fought; fought</w:t>
      </w:r>
    </w:p>
    <w:p w14:paraId="147DDF85" w14:textId="46596664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="000E0894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flee→fled; fled</w:t>
      </w:r>
    </w:p>
    <w:p w14:paraId="3BF4B248" w14:textId="6AC6CA8F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="000E0894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fly→flew; flown</w:t>
      </w:r>
    </w:p>
    <w:p w14:paraId="35683A24" w14:textId="62197A2C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="000E0894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5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forget→forgot; forgotten; forgetting</w:t>
      </w:r>
    </w:p>
    <w:p w14:paraId="7A8B4394" w14:textId="314B8DD9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="000E0894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6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freeze→froze; frozen</w:t>
      </w:r>
    </w:p>
    <w:p w14:paraId="4BAC7010" w14:textId="64009EAA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3</w:t>
      </w:r>
      <w:r w:rsidR="000E0894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7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give→gave; given</w:t>
      </w:r>
    </w:p>
    <w:p w14:paraId="3153F3D9" w14:textId="4F90ACEC" w:rsidR="005F7FAA" w:rsidRPr="004927AB" w:rsidRDefault="000D6947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38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grow→grew; grown</w:t>
      </w:r>
    </w:p>
    <w:p w14:paraId="38AA2BDF" w14:textId="7FC7BF0D" w:rsidR="005F7FAA" w:rsidRPr="004927AB" w:rsidRDefault="000D6947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39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hit→hit; hit; hitting</w:t>
      </w:r>
    </w:p>
    <w:p w14:paraId="7361ED4A" w14:textId="76845E45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4</w:t>
      </w:r>
      <w:r w:rsidR="000D6947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0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hold→held; held</w:t>
      </w:r>
    </w:p>
    <w:p w14:paraId="0ED92393" w14:textId="516E01A5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4</w:t>
      </w:r>
      <w:r w:rsidR="000D6947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hug→hugged; hugged; hugging</w:t>
      </w:r>
    </w:p>
    <w:p w14:paraId="3B368343" w14:textId="71E70D01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lastRenderedPageBreak/>
        <w:t>4</w:t>
      </w:r>
      <w:r w:rsidR="000D6947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hurt→hurt; hurt</w:t>
      </w:r>
    </w:p>
    <w:p w14:paraId="35567868" w14:textId="181F7465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4</w:t>
      </w:r>
      <w:r w:rsidR="000D6947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hang→hung; hung</w:t>
      </w:r>
    </w:p>
    <w:p w14:paraId="51560A2B" w14:textId="005C45FB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4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hide→hid; hidden; hiding</w:t>
      </w:r>
    </w:p>
    <w:p w14:paraId="6CD0EC09" w14:textId="571D9D27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4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5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jog→jogged;jogged; jogging</w:t>
      </w:r>
    </w:p>
    <w:p w14:paraId="4EFF40AD" w14:textId="4C878FD6" w:rsidR="005F7FAA" w:rsidRPr="004927AB" w:rsidRDefault="00470618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46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lead→led; led</w:t>
      </w:r>
    </w:p>
    <w:p w14:paraId="3160FAED" w14:textId="47381F8B" w:rsidR="005F7FAA" w:rsidRPr="004927AB" w:rsidRDefault="00470618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47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leave→left; left</w:t>
      </w:r>
    </w:p>
    <w:p w14:paraId="708713E9" w14:textId="0A1A12E4" w:rsidR="005F7FAA" w:rsidRPr="004927AB" w:rsidRDefault="00470618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48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lend→lent; lent</w:t>
      </w:r>
    </w:p>
    <w:p w14:paraId="0913CC3B" w14:textId="36228A3B" w:rsidR="005F7FAA" w:rsidRPr="004927AB" w:rsidRDefault="00470618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49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lose→lost; lost</w:t>
      </w:r>
    </w:p>
    <w:p w14:paraId="578EAD34" w14:textId="204AA119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0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lay→laid; laid; laying</w:t>
      </w:r>
    </w:p>
    <w:p w14:paraId="17977F75" w14:textId="742C6ABB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lie(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说谎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)→lied; lied; lying</w:t>
      </w:r>
    </w:p>
    <w:p w14:paraId="2A015DA2" w14:textId="23BFBDEA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lie(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躺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)→lay; lain; lying</w:t>
      </w:r>
    </w:p>
    <w:p w14:paraId="1171D730" w14:textId="37ED8577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mean→meant; meant</w:t>
      </w:r>
    </w:p>
    <w:p w14:paraId="5758FCEA" w14:textId="03E8D830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mistake→mistook; mistaken</w:t>
      </w:r>
    </w:p>
    <w:p w14:paraId="0BEB8ADB" w14:textId="06886ED0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5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5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occur→occurred; occurred; occurring</w:t>
      </w:r>
    </w:p>
    <w:p w14:paraId="74CA830F" w14:textId="0CC58EBC" w:rsidR="005F7FAA" w:rsidRPr="004927AB" w:rsidRDefault="00470618" w:rsidP="0033370F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56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. overcome→overcame; overcome; overcoming      </w:t>
      </w:r>
    </w:p>
    <w:p w14:paraId="1812BBFB" w14:textId="77777777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66. pay→paid; paid </w:t>
      </w:r>
    </w:p>
    <w:p w14:paraId="21C24475" w14:textId="0D393EE9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67. permit→permitted; permitted </w:t>
      </w:r>
    </w:p>
    <w:p w14:paraId="1E09C692" w14:textId="5DD655AD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6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prefer→preferred; preferred</w:t>
      </w:r>
    </w:p>
    <w:p w14:paraId="78138EE0" w14:textId="715784DB" w:rsidR="005F7FAA" w:rsidRPr="004927AB" w:rsidRDefault="00470618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69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refer→referred; referred</w:t>
      </w:r>
    </w:p>
    <w:p w14:paraId="215D1E4A" w14:textId="5A1188D9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0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spread→spread; spread</w:t>
      </w:r>
    </w:p>
    <w:p w14:paraId="0C5FBA8D" w14:textId="5C2B3354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1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steal→stole; stolen</w:t>
      </w:r>
    </w:p>
    <w:p w14:paraId="4F847981" w14:textId="0DFC7C85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stick→stuck; stuck</w:t>
      </w:r>
    </w:p>
    <w:p w14:paraId="2836323D" w14:textId="374A470B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="0047061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strike→struck;</w:t>
      </w:r>
      <w:r w:rsidR="005F3B3B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 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struck</w:t>
      </w:r>
      <w:r w:rsidR="005F3B3B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/stricken</w:t>
      </w:r>
    </w:p>
    <w:p w14:paraId="3509ABA5" w14:textId="77777777" w:rsidR="00CD3209" w:rsidRDefault="005F7FAA" w:rsidP="00CD3209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="00CD3209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seek→sought; sought</w:t>
      </w:r>
    </w:p>
    <w:p w14:paraId="5A226627" w14:textId="3D7FFF17" w:rsidR="0033370F" w:rsidRPr="004927AB" w:rsidRDefault="00CD3209" w:rsidP="00CD3209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75. </w:t>
      </w:r>
      <w:r w:rsidR="0033370F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shine</w:t>
      </w:r>
      <w:r w:rsidR="0033370F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33370F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shone; shone</w:t>
      </w:r>
    </w:p>
    <w:p w14:paraId="755E15DA" w14:textId="66E74D5E" w:rsidR="0033370F" w:rsidRPr="004927AB" w:rsidRDefault="005F7FAA" w:rsidP="0033370F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7</w:t>
      </w:r>
      <w:r w:rsidR="00CD3209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6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shake→shook; shaken</w:t>
      </w:r>
    </w:p>
    <w:p w14:paraId="7348163C" w14:textId="4D6280D6" w:rsidR="005F7FAA" w:rsidRDefault="00CD3209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77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shoot→shot; shot</w:t>
      </w:r>
    </w:p>
    <w:p w14:paraId="54479B34" w14:textId="2DAE3366" w:rsidR="00936D10" w:rsidRDefault="00164BD3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78. </w:t>
      </w:r>
      <w:r w:rsidR="00936D10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slide</w:t>
      </w:r>
      <w:r w:rsidR="00936D10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936D10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slid; slid</w:t>
      </w:r>
    </w:p>
    <w:p w14:paraId="1375780D" w14:textId="7A14342F" w:rsidR="007113A7" w:rsidRDefault="00164BD3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79. </w:t>
      </w:r>
      <w:r w:rsidR="007113A7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show</w:t>
      </w:r>
      <w:r w:rsidR="007113A7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7113A7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showed; shown</w:t>
      </w:r>
    </w:p>
    <w:p w14:paraId="5AECDDBE" w14:textId="6CCAEAA2" w:rsidR="00631568" w:rsidRPr="004927AB" w:rsidRDefault="00164BD3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80. </w:t>
      </w:r>
      <w:r w:rsidR="0063156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spring</w:t>
      </w:r>
      <w:r w:rsidR="00631568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63156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sprang; sprung</w:t>
      </w:r>
    </w:p>
    <w:p w14:paraId="2F89E67F" w14:textId="7678CB09" w:rsidR="005F7FAA" w:rsidRPr="004927AB" w:rsidRDefault="00164BD3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81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sweep→swept; swept</w:t>
      </w:r>
    </w:p>
    <w:p w14:paraId="585C62CA" w14:textId="348196E6" w:rsidR="005F7FAA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8</w:t>
      </w:r>
      <w:r w:rsidR="00164BD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2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swim→swam; swum</w:t>
      </w:r>
    </w:p>
    <w:p w14:paraId="6B46B240" w14:textId="51170421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8</w:t>
      </w:r>
      <w:r w:rsidR="00164BD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3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wake→woke; woken</w:t>
      </w:r>
    </w:p>
    <w:p w14:paraId="060D97E0" w14:textId="3B8905A4" w:rsidR="005F7FAA" w:rsidRDefault="005F7FAA" w:rsidP="00FB5A67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8</w:t>
      </w:r>
      <w:r w:rsidR="00164BD3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4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wear→wore; worn</w:t>
      </w:r>
    </w:p>
    <w:p w14:paraId="38005A4F" w14:textId="52120A95" w:rsidR="00B57028" w:rsidRDefault="00F55E51" w:rsidP="00FB5A67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85. </w:t>
      </w:r>
      <w:r w:rsidR="00B5702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wind</w:t>
      </w:r>
      <w:r w:rsidR="00B57028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B5702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wound; wound</w:t>
      </w:r>
    </w:p>
    <w:p w14:paraId="4B0FA1CF" w14:textId="474E7D65" w:rsidR="005F7FAA" w:rsidRPr="004927AB" w:rsidRDefault="00164BD3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</w:t>
      </w:r>
      <w:r w:rsidR="009D60CC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6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ride→rode; ridden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　</w:t>
      </w:r>
    </w:p>
    <w:p w14:paraId="31BF4CAE" w14:textId="4FD8EA57" w:rsidR="005F7FAA" w:rsidRPr="004927AB" w:rsidRDefault="00164BD3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</w:t>
      </w:r>
      <w:r w:rsidR="009D60CC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7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ring→rang; rung</w:t>
      </w:r>
    </w:p>
    <w:p w14:paraId="12ED77D2" w14:textId="5E455528" w:rsidR="005F7FAA" w:rsidRPr="004927AB" w:rsidRDefault="009D60CC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88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rise→rose; risen; rising</w:t>
      </w:r>
    </w:p>
    <w:p w14:paraId="7EF39E3A" w14:textId="6089D143" w:rsidR="005F7FAA" w:rsidRPr="004927AB" w:rsidRDefault="005F7FA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8</w:t>
      </w:r>
      <w:r w:rsidR="009D60CC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9</w:t>
      </w:r>
      <w:r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admit→admitted; admitted</w:t>
      </w:r>
    </w:p>
    <w:p w14:paraId="630A0237" w14:textId="589AF26C" w:rsidR="005F7FAA" w:rsidRPr="004927AB" w:rsidRDefault="00993FDA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90.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 xml:space="preserve"> tear→tore; torn</w:t>
      </w:r>
    </w:p>
    <w:p w14:paraId="1203EE98" w14:textId="7E6067A9" w:rsidR="005F7FAA" w:rsidRDefault="003165F8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91</w:t>
      </w:r>
      <w:r w:rsidR="005F7FAA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. write→wrote; written</w:t>
      </w:r>
    </w:p>
    <w:p w14:paraId="38A6FB49" w14:textId="25DC56B3" w:rsidR="00B57028" w:rsidRDefault="0062681E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92. </w:t>
      </w:r>
      <w:r w:rsidR="00B5702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upset</w:t>
      </w:r>
      <w:r w:rsidR="00B57028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B5702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upset; upset</w:t>
      </w:r>
    </w:p>
    <w:p w14:paraId="46692A5C" w14:textId="79AEDA1D" w:rsidR="00EA4DD8" w:rsidRDefault="0062681E" w:rsidP="00EA4DD8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lastRenderedPageBreak/>
        <w:t>93.</w:t>
      </w:r>
      <w:r w:rsidR="00EA4DD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sink</w:t>
      </w:r>
      <w:r w:rsidR="00EA4DD8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EA4DD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sank; sunk</w:t>
      </w:r>
    </w:p>
    <w:p w14:paraId="7A6A4EB7" w14:textId="34104256" w:rsidR="00EA4DD8" w:rsidRDefault="0062681E" w:rsidP="00EA4DD8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94. </w:t>
      </w:r>
      <w:r w:rsidR="00EA4DD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throw</w:t>
      </w:r>
      <w:r w:rsidR="00EA4DD8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EA4DD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threw; thrown</w:t>
      </w:r>
    </w:p>
    <w:p w14:paraId="6019C67C" w14:textId="64521464" w:rsidR="00EA4DD8" w:rsidRPr="004927AB" w:rsidRDefault="0062681E" w:rsidP="00EA4DD8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 xml:space="preserve">95. </w:t>
      </w:r>
      <w:r w:rsidR="00EA4DD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withdraw</w:t>
      </w:r>
      <w:r w:rsidR="00EA4DD8" w:rsidRPr="004927AB">
        <w:rPr>
          <w:rFonts w:ascii="Times New Roman" w:eastAsia="宋体" w:hAnsi="Times New Roman" w:cs="Times New Roman"/>
          <w:sz w:val="28"/>
          <w:szCs w:val="28"/>
          <w:lang w:eastAsia="zh-CN"/>
        </w:rPr>
        <w:t>→</w:t>
      </w:r>
      <w:r w:rsidR="00EA4DD8">
        <w:rPr>
          <w:rFonts w:ascii="Times New Roman" w:eastAsia="宋体" w:hAnsi="Times New Roman" w:cs="Times New Roman" w:hint="eastAsia"/>
          <w:sz w:val="28"/>
          <w:szCs w:val="28"/>
          <w:lang w:eastAsia="zh-CN"/>
        </w:rPr>
        <w:t>withdrew; withdrawn</w:t>
      </w:r>
    </w:p>
    <w:p w14:paraId="52CEBC47" w14:textId="77777777" w:rsidR="00EA4DD8" w:rsidRPr="004927AB" w:rsidRDefault="00EA4DD8" w:rsidP="00EA4DD8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463BAD0B" w14:textId="77777777" w:rsidR="00EA4DD8" w:rsidRDefault="00EA4DD8" w:rsidP="00EA4DD8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771A48D6" w14:textId="77777777" w:rsidR="00EA4DD8" w:rsidRPr="004927AB" w:rsidRDefault="00EA4DD8" w:rsidP="005F7FAA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p w14:paraId="3BE5054D" w14:textId="77777777" w:rsidR="005F7FAA" w:rsidRDefault="005F7FAA" w:rsidP="005F7FAA"/>
    <w:p w14:paraId="6822D918" w14:textId="0D69F2A2" w:rsidR="00FD7935" w:rsidRPr="00712571" w:rsidRDefault="00FD7935" w:rsidP="00F13278">
      <w:pPr>
        <w:pStyle w:val="a8"/>
        <w:spacing w:after="0" w:line="240" w:lineRule="auto"/>
        <w:ind w:firstLineChars="100" w:firstLine="280"/>
        <w:jc w:val="both"/>
        <w:rPr>
          <w:rFonts w:ascii="Times New Roman" w:eastAsia="宋体" w:hAnsi="Times New Roman" w:cs="Times New Roman"/>
          <w:sz w:val="28"/>
          <w:szCs w:val="28"/>
          <w:lang w:eastAsia="zh-CN"/>
        </w:rPr>
      </w:pPr>
    </w:p>
    <w:sectPr w:rsidR="00FD7935" w:rsidRPr="00712571" w:rsidSect="008526D2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4A879" w14:textId="77777777" w:rsidR="008526D2" w:rsidRDefault="008526D2">
      <w:pPr>
        <w:spacing w:after="0" w:line="240" w:lineRule="auto"/>
      </w:pPr>
      <w:r>
        <w:separator/>
      </w:r>
    </w:p>
  </w:endnote>
  <w:endnote w:type="continuationSeparator" w:id="0">
    <w:p w14:paraId="698D2099" w14:textId="77777777" w:rsidR="008526D2" w:rsidRDefault="00852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default"/>
    <w:sig w:usb0="00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33EB" w14:textId="77777777" w:rsidR="00A25DEC" w:rsidRDefault="00000000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ED91726" wp14:editId="7959F00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596973" w14:textId="77777777" w:rsidR="00A25DEC" w:rsidRDefault="00000000">
                          <w:pPr>
                            <w:pStyle w:val="ab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D91726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0A596973" w14:textId="77777777" w:rsidR="00A25DEC" w:rsidRDefault="00000000">
                    <w:pPr>
                      <w:pStyle w:val="ab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082DC" w14:textId="77777777" w:rsidR="008526D2" w:rsidRDefault="008526D2">
      <w:pPr>
        <w:spacing w:after="0" w:line="240" w:lineRule="auto"/>
      </w:pPr>
      <w:r>
        <w:separator/>
      </w:r>
    </w:p>
  </w:footnote>
  <w:footnote w:type="continuationSeparator" w:id="0">
    <w:p w14:paraId="6BDAFE40" w14:textId="77777777" w:rsidR="008526D2" w:rsidRDefault="00852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C449" w14:textId="6CEB154E" w:rsidR="00244549" w:rsidRPr="00244549" w:rsidRDefault="00244549" w:rsidP="00244549">
    <w:pPr>
      <w:pStyle w:val="ad"/>
      <w:pBdr>
        <w:bottom w:val="single" w:sz="4" w:space="1" w:color="auto"/>
      </w:pBdr>
      <w:jc w:val="center"/>
      <w:rPr>
        <w:sz w:val="18"/>
        <w:szCs w:val="18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3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2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a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B670E88"/>
    <w:multiLevelType w:val="hybridMultilevel"/>
    <w:tmpl w:val="73F61472"/>
    <w:lvl w:ilvl="0" w:tplc="52D8C126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40"/>
      </w:pPr>
    </w:lvl>
    <w:lvl w:ilvl="2" w:tplc="0409001B" w:tentative="1">
      <w:start w:val="1"/>
      <w:numFmt w:val="lowerRoman"/>
      <w:lvlText w:val="%3."/>
      <w:lvlJc w:val="right"/>
      <w:pPr>
        <w:ind w:left="1600" w:hanging="440"/>
      </w:pPr>
    </w:lvl>
    <w:lvl w:ilvl="3" w:tplc="0409000F" w:tentative="1">
      <w:start w:val="1"/>
      <w:numFmt w:val="decimal"/>
      <w:lvlText w:val="%4."/>
      <w:lvlJc w:val="left"/>
      <w:pPr>
        <w:ind w:left="2040" w:hanging="440"/>
      </w:pPr>
    </w:lvl>
    <w:lvl w:ilvl="4" w:tplc="04090019" w:tentative="1">
      <w:start w:val="1"/>
      <w:numFmt w:val="lowerLetter"/>
      <w:lvlText w:val="%5)"/>
      <w:lvlJc w:val="left"/>
      <w:pPr>
        <w:ind w:left="2480" w:hanging="440"/>
      </w:pPr>
    </w:lvl>
    <w:lvl w:ilvl="5" w:tplc="0409001B" w:tentative="1">
      <w:start w:val="1"/>
      <w:numFmt w:val="lowerRoman"/>
      <w:lvlText w:val="%6."/>
      <w:lvlJc w:val="right"/>
      <w:pPr>
        <w:ind w:left="2920" w:hanging="440"/>
      </w:pPr>
    </w:lvl>
    <w:lvl w:ilvl="6" w:tplc="0409000F" w:tentative="1">
      <w:start w:val="1"/>
      <w:numFmt w:val="decimal"/>
      <w:lvlText w:val="%7."/>
      <w:lvlJc w:val="left"/>
      <w:pPr>
        <w:ind w:left="3360" w:hanging="440"/>
      </w:pPr>
    </w:lvl>
    <w:lvl w:ilvl="7" w:tplc="04090019" w:tentative="1">
      <w:start w:val="1"/>
      <w:numFmt w:val="lowerLetter"/>
      <w:lvlText w:val="%8)"/>
      <w:lvlJc w:val="left"/>
      <w:pPr>
        <w:ind w:left="3800" w:hanging="440"/>
      </w:pPr>
    </w:lvl>
    <w:lvl w:ilvl="8" w:tplc="0409001B" w:tentative="1">
      <w:start w:val="1"/>
      <w:numFmt w:val="lowerRoman"/>
      <w:lvlText w:val="%9."/>
      <w:lvlJc w:val="right"/>
      <w:pPr>
        <w:ind w:left="4240" w:hanging="440"/>
      </w:pPr>
    </w:lvl>
  </w:abstractNum>
  <w:num w:numId="1" w16cid:durableId="1284847927">
    <w:abstractNumId w:val="1"/>
  </w:num>
  <w:num w:numId="2" w16cid:durableId="1005939026">
    <w:abstractNumId w:val="4"/>
  </w:num>
  <w:num w:numId="3" w16cid:durableId="122314421">
    <w:abstractNumId w:val="5"/>
  </w:num>
  <w:num w:numId="4" w16cid:durableId="1316453366">
    <w:abstractNumId w:val="2"/>
  </w:num>
  <w:num w:numId="5" w16cid:durableId="1249581887">
    <w:abstractNumId w:val="0"/>
  </w:num>
  <w:num w:numId="6" w16cid:durableId="1898006118">
    <w:abstractNumId w:val="3"/>
  </w:num>
  <w:num w:numId="7" w16cid:durableId="6244287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06166"/>
    <w:rsid w:val="00034616"/>
    <w:rsid w:val="00034D8E"/>
    <w:rsid w:val="0006063C"/>
    <w:rsid w:val="000859C8"/>
    <w:rsid w:val="000D4F55"/>
    <w:rsid w:val="000D6947"/>
    <w:rsid w:val="000D6DC9"/>
    <w:rsid w:val="000E0894"/>
    <w:rsid w:val="000E268D"/>
    <w:rsid w:val="0015074B"/>
    <w:rsid w:val="00163024"/>
    <w:rsid w:val="00164BD3"/>
    <w:rsid w:val="00166200"/>
    <w:rsid w:val="0017252D"/>
    <w:rsid w:val="001A318D"/>
    <w:rsid w:val="001A421D"/>
    <w:rsid w:val="001B2901"/>
    <w:rsid w:val="001D664F"/>
    <w:rsid w:val="001F7CDD"/>
    <w:rsid w:val="00231F0A"/>
    <w:rsid w:val="00244549"/>
    <w:rsid w:val="002741EE"/>
    <w:rsid w:val="0029639D"/>
    <w:rsid w:val="002B02C2"/>
    <w:rsid w:val="002E4DB9"/>
    <w:rsid w:val="003164C1"/>
    <w:rsid w:val="003165F8"/>
    <w:rsid w:val="00325DAC"/>
    <w:rsid w:val="00326F90"/>
    <w:rsid w:val="0033370F"/>
    <w:rsid w:val="00375AC9"/>
    <w:rsid w:val="00390961"/>
    <w:rsid w:val="00394BE6"/>
    <w:rsid w:val="00404E8C"/>
    <w:rsid w:val="00452BF4"/>
    <w:rsid w:val="00470618"/>
    <w:rsid w:val="004912C5"/>
    <w:rsid w:val="004927AB"/>
    <w:rsid w:val="004A0B55"/>
    <w:rsid w:val="004A480C"/>
    <w:rsid w:val="004B4CE2"/>
    <w:rsid w:val="004D5AE8"/>
    <w:rsid w:val="005255AE"/>
    <w:rsid w:val="00547ED1"/>
    <w:rsid w:val="00564D2B"/>
    <w:rsid w:val="005C3416"/>
    <w:rsid w:val="005D0E6B"/>
    <w:rsid w:val="005F3B3B"/>
    <w:rsid w:val="005F7FAA"/>
    <w:rsid w:val="0062681E"/>
    <w:rsid w:val="00631568"/>
    <w:rsid w:val="00634FE9"/>
    <w:rsid w:val="00666820"/>
    <w:rsid w:val="006B0FED"/>
    <w:rsid w:val="006D73F8"/>
    <w:rsid w:val="006E43A8"/>
    <w:rsid w:val="00705D4D"/>
    <w:rsid w:val="007113A7"/>
    <w:rsid w:val="00712571"/>
    <w:rsid w:val="007172B3"/>
    <w:rsid w:val="00717438"/>
    <w:rsid w:val="00745585"/>
    <w:rsid w:val="008062E1"/>
    <w:rsid w:val="00822154"/>
    <w:rsid w:val="008526D2"/>
    <w:rsid w:val="00936D10"/>
    <w:rsid w:val="00941DFA"/>
    <w:rsid w:val="0096073A"/>
    <w:rsid w:val="00962294"/>
    <w:rsid w:val="009937F7"/>
    <w:rsid w:val="00993FDA"/>
    <w:rsid w:val="009A1FD4"/>
    <w:rsid w:val="009B2913"/>
    <w:rsid w:val="009D60CC"/>
    <w:rsid w:val="009F11A0"/>
    <w:rsid w:val="00A05843"/>
    <w:rsid w:val="00A25DEC"/>
    <w:rsid w:val="00A46FCA"/>
    <w:rsid w:val="00A71B1B"/>
    <w:rsid w:val="00AA1D8D"/>
    <w:rsid w:val="00AD698D"/>
    <w:rsid w:val="00B042D6"/>
    <w:rsid w:val="00B04C8B"/>
    <w:rsid w:val="00B47730"/>
    <w:rsid w:val="00B57028"/>
    <w:rsid w:val="00B571E8"/>
    <w:rsid w:val="00C1589D"/>
    <w:rsid w:val="00C3165C"/>
    <w:rsid w:val="00C8547A"/>
    <w:rsid w:val="00CA42BA"/>
    <w:rsid w:val="00CB0664"/>
    <w:rsid w:val="00CD3209"/>
    <w:rsid w:val="00CF14E9"/>
    <w:rsid w:val="00D4338E"/>
    <w:rsid w:val="00D66831"/>
    <w:rsid w:val="00D669DF"/>
    <w:rsid w:val="00D85CAF"/>
    <w:rsid w:val="00E11F60"/>
    <w:rsid w:val="00E2174B"/>
    <w:rsid w:val="00E4559A"/>
    <w:rsid w:val="00E7440D"/>
    <w:rsid w:val="00E91F93"/>
    <w:rsid w:val="00EA4DD8"/>
    <w:rsid w:val="00EB368A"/>
    <w:rsid w:val="00F06469"/>
    <w:rsid w:val="00F13278"/>
    <w:rsid w:val="00F55E51"/>
    <w:rsid w:val="00FB5A67"/>
    <w:rsid w:val="00FC693F"/>
    <w:rsid w:val="00FD15AA"/>
    <w:rsid w:val="00FD7935"/>
    <w:rsid w:val="00FF07C0"/>
    <w:rsid w:val="025619A3"/>
    <w:rsid w:val="084827ED"/>
    <w:rsid w:val="0D5D402F"/>
    <w:rsid w:val="199D47F9"/>
    <w:rsid w:val="1D317FA6"/>
    <w:rsid w:val="20B4280F"/>
    <w:rsid w:val="21E30274"/>
    <w:rsid w:val="2D57671B"/>
    <w:rsid w:val="2DE6485A"/>
    <w:rsid w:val="30DD62F7"/>
    <w:rsid w:val="33ED2D01"/>
    <w:rsid w:val="3D402335"/>
    <w:rsid w:val="3DE82CE9"/>
    <w:rsid w:val="3EBE38F0"/>
    <w:rsid w:val="43A926A9"/>
    <w:rsid w:val="4D710803"/>
    <w:rsid w:val="503C515C"/>
    <w:rsid w:val="5168198B"/>
    <w:rsid w:val="52087345"/>
    <w:rsid w:val="568C6A1F"/>
    <w:rsid w:val="589E64A7"/>
    <w:rsid w:val="5CD44106"/>
    <w:rsid w:val="5E9C3617"/>
    <w:rsid w:val="681C41D3"/>
    <w:rsid w:val="70F7199C"/>
    <w:rsid w:val="73B86C8C"/>
    <w:rsid w:val="750153B0"/>
    <w:rsid w:val="78D4682A"/>
    <w:rsid w:val="7A530BEF"/>
    <w:rsid w:val="7E63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58A344"/>
  <w14:defaultImageDpi w14:val="300"/>
  <w15:docId w15:val="{A4609130-A61B-4077-BD41-568A34E5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 w:qFormat="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 w:qFormat="1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 w:qFormat="1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 w:qFormat="1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 w:qFormat="1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Pr>
      <w:rFonts w:ascii="微软雅黑" w:eastAsia="微软雅黑" w:hAnsi="微软雅黑" w:cstheme="minorBidi"/>
      <w:sz w:val="22"/>
      <w:szCs w:val="22"/>
    </w:rPr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 w:cstheme="minorBidi"/>
    </w:rPr>
  </w:style>
  <w:style w:type="paragraph" w:styleId="33">
    <w:name w:val="List 3"/>
    <w:basedOn w:val="a1"/>
    <w:uiPriority w:val="99"/>
    <w:unhideWhenUsed/>
    <w:pPr>
      <w:ind w:left="1080" w:hanging="360"/>
      <w:contextualSpacing/>
    </w:pPr>
  </w:style>
  <w:style w:type="paragraph" w:styleId="2">
    <w:name w:val="List Number 2"/>
    <w:basedOn w:val="a1"/>
    <w:uiPriority w:val="99"/>
    <w:unhideWhenUsed/>
    <w:pPr>
      <w:numPr>
        <w:numId w:val="1"/>
      </w:numPr>
      <w:contextualSpacing/>
    </w:pPr>
  </w:style>
  <w:style w:type="paragraph" w:styleId="a">
    <w:name w:val="List Number"/>
    <w:basedOn w:val="a1"/>
    <w:uiPriority w:val="99"/>
    <w:unhideWhenUsed/>
    <w:pPr>
      <w:numPr>
        <w:numId w:val="2"/>
      </w:numPr>
      <w:contextualSpacing/>
    </w:pPr>
  </w:style>
  <w:style w:type="paragraph" w:styleId="a7">
    <w:name w:val="caption"/>
    <w:basedOn w:val="a1"/>
    <w:next w:val="a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0">
    <w:name w:val="List Bullet"/>
    <w:basedOn w:val="a1"/>
    <w:uiPriority w:val="99"/>
    <w:unhideWhenUsed/>
    <w:pPr>
      <w:numPr>
        <w:numId w:val="3"/>
      </w:numPr>
      <w:contextualSpacing/>
    </w:pPr>
  </w:style>
  <w:style w:type="paragraph" w:styleId="34">
    <w:name w:val="Body Text 3"/>
    <w:basedOn w:val="a1"/>
    <w:link w:val="35"/>
    <w:uiPriority w:val="99"/>
    <w:unhideWhenUsed/>
    <w:pPr>
      <w:spacing w:after="120"/>
    </w:pPr>
    <w:rPr>
      <w:sz w:val="16"/>
      <w:szCs w:val="16"/>
    </w:rPr>
  </w:style>
  <w:style w:type="paragraph" w:styleId="30">
    <w:name w:val="List Bullet 3"/>
    <w:basedOn w:val="a1"/>
    <w:uiPriority w:val="99"/>
    <w:unhideWhenUsed/>
    <w:pPr>
      <w:numPr>
        <w:numId w:val="4"/>
      </w:numPr>
      <w:contextualSpacing/>
    </w:pPr>
  </w:style>
  <w:style w:type="paragraph" w:styleId="a8">
    <w:name w:val="Body Text"/>
    <w:basedOn w:val="a1"/>
    <w:link w:val="a9"/>
    <w:uiPriority w:val="99"/>
    <w:unhideWhenUsed/>
    <w:pPr>
      <w:spacing w:after="120"/>
    </w:pPr>
  </w:style>
  <w:style w:type="paragraph" w:styleId="3">
    <w:name w:val="List Number 3"/>
    <w:basedOn w:val="a1"/>
    <w:uiPriority w:val="99"/>
    <w:unhideWhenUsed/>
    <w:pPr>
      <w:numPr>
        <w:numId w:val="5"/>
      </w:numPr>
      <w:contextualSpacing/>
    </w:pPr>
  </w:style>
  <w:style w:type="paragraph" w:styleId="23">
    <w:name w:val="List 2"/>
    <w:basedOn w:val="a1"/>
    <w:uiPriority w:val="99"/>
    <w:unhideWhenUsed/>
    <w:pPr>
      <w:ind w:left="720" w:hanging="360"/>
      <w:contextualSpacing/>
    </w:pPr>
  </w:style>
  <w:style w:type="paragraph" w:styleId="aa">
    <w:name w:val="List Continue"/>
    <w:basedOn w:val="a1"/>
    <w:uiPriority w:val="99"/>
    <w:unhideWhenUsed/>
    <w:pPr>
      <w:spacing w:after="120"/>
      <w:ind w:left="360"/>
      <w:contextualSpacing/>
    </w:pPr>
  </w:style>
  <w:style w:type="paragraph" w:styleId="20">
    <w:name w:val="List Bullet 2"/>
    <w:basedOn w:val="a1"/>
    <w:uiPriority w:val="99"/>
    <w:unhideWhenUsed/>
    <w:pPr>
      <w:numPr>
        <w:numId w:val="6"/>
      </w:numPr>
      <w:contextualSpacing/>
    </w:pPr>
  </w:style>
  <w:style w:type="paragraph" w:styleId="ab">
    <w:name w:val="footer"/>
    <w:basedOn w:val="a1"/>
    <w:link w:val="ac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d">
    <w:name w:val="header"/>
    <w:basedOn w:val="a1"/>
    <w:link w:val="a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f">
    <w:name w:val="Subtitle"/>
    <w:basedOn w:val="a1"/>
    <w:next w:val="a1"/>
    <w:link w:val="af0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List"/>
    <w:basedOn w:val="a1"/>
    <w:uiPriority w:val="99"/>
    <w:unhideWhenUsed/>
    <w:pPr>
      <w:ind w:left="360" w:hanging="360"/>
      <w:contextualSpacing/>
    </w:pPr>
  </w:style>
  <w:style w:type="paragraph" w:styleId="24">
    <w:name w:val="Body Text 2"/>
    <w:basedOn w:val="a1"/>
    <w:link w:val="25"/>
    <w:uiPriority w:val="99"/>
    <w:unhideWhenUsed/>
    <w:pPr>
      <w:spacing w:after="120" w:line="480" w:lineRule="auto"/>
    </w:pPr>
  </w:style>
  <w:style w:type="paragraph" w:styleId="26">
    <w:name w:val="List Continue 2"/>
    <w:basedOn w:val="a1"/>
    <w:uiPriority w:val="99"/>
    <w:unhideWhenUsed/>
    <w:pPr>
      <w:spacing w:after="120"/>
      <w:ind w:left="720"/>
      <w:contextualSpacing/>
    </w:pPr>
  </w:style>
  <w:style w:type="paragraph" w:styleId="af2">
    <w:name w:val="Normal (Web)"/>
    <w:basedOn w:val="a1"/>
    <w:uiPriority w:val="99"/>
    <w:semiHidden/>
    <w:unhideWhenUsed/>
    <w:rPr>
      <w:sz w:val="24"/>
    </w:rPr>
  </w:style>
  <w:style w:type="paragraph" w:styleId="36">
    <w:name w:val="List Continue 3"/>
    <w:basedOn w:val="a1"/>
    <w:uiPriority w:val="99"/>
    <w:unhideWhenUsed/>
    <w:pPr>
      <w:spacing w:after="120"/>
      <w:ind w:left="1080"/>
      <w:contextualSpacing/>
    </w:pPr>
  </w:style>
  <w:style w:type="paragraph" w:styleId="af3">
    <w:name w:val="Title"/>
    <w:basedOn w:val="a1"/>
    <w:next w:val="a1"/>
    <w:link w:val="af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f5">
    <w:name w:val="Table Grid"/>
    <w:basedOn w:val="a3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Light Shading"/>
    <w:basedOn w:val="a3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pPr>
      <w:spacing w:after="0" w:line="240" w:lineRule="auto"/>
    </w:pPr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pPr>
      <w:spacing w:after="0" w:line="240" w:lineRule="auto"/>
    </w:pPr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pPr>
      <w:spacing w:after="0" w:line="240" w:lineRule="auto"/>
    </w:pPr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pPr>
      <w:spacing w:after="0" w:line="240" w:lineRule="auto"/>
    </w:pPr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pPr>
      <w:spacing w:after="0" w:line="240" w:lineRule="auto"/>
    </w:pPr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pPr>
      <w:spacing w:after="0" w:line="240" w:lineRule="auto"/>
    </w:pPr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7">
    <w:name w:val="Light List"/>
    <w:basedOn w:val="a3"/>
    <w:uiPriority w:val="61"/>
    <w:qFormat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8">
    <w:name w:val="Light Grid"/>
    <w:basedOn w:val="a3"/>
    <w:uiPriority w:val="62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1">
    <w:name w:val="Light Grid Accent 1"/>
    <w:basedOn w:val="a3"/>
    <w:uiPriority w:val="62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-21">
    <w:name w:val="Light Grid Accent 2"/>
    <w:basedOn w:val="a3"/>
    <w:uiPriority w:val="62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-31">
    <w:name w:val="Light Grid Accent 3"/>
    <w:basedOn w:val="a3"/>
    <w:uiPriority w:val="62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-41">
    <w:name w:val="Light Grid Accent 4"/>
    <w:basedOn w:val="a3"/>
    <w:uiPriority w:val="62"/>
    <w:qFormat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-51">
    <w:name w:val="Light Grid Accent 5"/>
    <w:basedOn w:val="a3"/>
    <w:uiPriority w:val="62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-61">
    <w:name w:val="Light Grid Accent 6"/>
    <w:basedOn w:val="a3"/>
    <w:uiPriority w:val="62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11">
    <w:name w:val="Medium Shading 1"/>
    <w:basedOn w:val="a3"/>
    <w:uiPriority w:val="63"/>
    <w:pPr>
      <w:spacing w:after="0" w:line="240" w:lineRule="auto"/>
    </w:p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qFormat/>
    <w:pPr>
      <w:spacing w:after="0" w:line="240" w:lineRule="auto"/>
    </w:pPr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pPr>
      <w:spacing w:after="0" w:line="240" w:lineRule="auto"/>
    </w:pPr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pPr>
      <w:spacing w:after="0" w:line="240" w:lineRule="auto"/>
    </w:pPr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pPr>
      <w:spacing w:after="0" w:line="240" w:lineRule="auto"/>
    </w:pPr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pPr>
      <w:spacing w:after="0" w:line="240" w:lineRule="auto"/>
    </w:pPr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pPr>
      <w:spacing w:after="0" w:line="240" w:lineRule="auto"/>
    </w:pPr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pPr>
      <w:spacing w:after="0" w:line="240" w:lineRule="auto"/>
    </w:pPr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pPr>
      <w:spacing w:after="0" w:line="240" w:lineRule="auto"/>
    </w:pPr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qFormat/>
    <w:pPr>
      <w:spacing w:after="0" w:line="240" w:lineRule="auto"/>
    </w:p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qFormat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pPr>
      <w:spacing w:after="0" w:line="240" w:lineRule="auto"/>
    </w:pPr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af9">
    <w:name w:val="Dark List"/>
    <w:basedOn w:val="a3"/>
    <w:uiPriority w:val="70"/>
    <w:pPr>
      <w:spacing w:after="0" w:line="240" w:lineRule="auto"/>
    </w:pPr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pPr>
      <w:spacing w:after="0" w:line="240" w:lineRule="auto"/>
    </w:pPr>
    <w:rPr>
      <w:color w:val="FFFFFF" w:themeColor="background1"/>
    </w:rPr>
    <w:tblPr/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pPr>
      <w:spacing w:after="0" w:line="240" w:lineRule="auto"/>
    </w:pPr>
    <w:rPr>
      <w:color w:val="FFFFFF" w:themeColor="background1"/>
    </w:rPr>
    <w:tblPr/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pPr>
      <w:spacing w:after="0" w:line="240" w:lineRule="auto"/>
    </w:pPr>
    <w:rPr>
      <w:color w:val="FFFFFF" w:themeColor="background1"/>
    </w:rPr>
    <w:tblPr/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pPr>
      <w:spacing w:after="0" w:line="240" w:lineRule="auto"/>
    </w:pPr>
    <w:rPr>
      <w:color w:val="FFFFFF" w:themeColor="background1"/>
    </w:rPr>
    <w:tblPr/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pPr>
      <w:spacing w:after="0" w:line="240" w:lineRule="auto"/>
    </w:pPr>
    <w:rPr>
      <w:color w:val="FFFFFF" w:themeColor="background1"/>
    </w:rPr>
    <w:tblPr/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pPr>
      <w:spacing w:after="0" w:line="240" w:lineRule="auto"/>
    </w:pPr>
    <w:rPr>
      <w:color w:val="FFFFFF" w:themeColor="background1"/>
    </w:rPr>
    <w:tblPr/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a">
    <w:name w:val="Colorful Shading"/>
    <w:basedOn w:val="a3"/>
    <w:uiPriority w:val="71"/>
    <w:pPr>
      <w:spacing w:after="0" w:line="240" w:lineRule="auto"/>
    </w:pPr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pPr>
      <w:spacing w:after="0" w:line="240" w:lineRule="auto"/>
    </w:pPr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pPr>
      <w:spacing w:after="0" w:line="240" w:lineRule="auto"/>
    </w:pPr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pPr>
      <w:spacing w:after="0" w:line="240" w:lineRule="auto"/>
    </w:pPr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pPr>
      <w:spacing w:after="0" w:line="240" w:lineRule="auto"/>
    </w:pPr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pPr>
      <w:spacing w:after="0" w:line="240" w:lineRule="auto"/>
    </w:pPr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pPr>
      <w:spacing w:after="0" w:line="240" w:lineRule="auto"/>
    </w:pPr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b">
    <w:name w:val="Colorful List"/>
    <w:basedOn w:val="a3"/>
    <w:uiPriority w:val="72"/>
    <w:pPr>
      <w:spacing w:after="0" w:line="240" w:lineRule="auto"/>
    </w:pPr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pPr>
      <w:spacing w:after="0" w:line="240" w:lineRule="auto"/>
    </w:pPr>
    <w:rPr>
      <w:color w:val="000000" w:themeColor="text1"/>
    </w:rPr>
    <w:tblPr/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pPr>
      <w:spacing w:after="0" w:line="240" w:lineRule="auto"/>
    </w:pPr>
    <w:rPr>
      <w:color w:val="000000" w:themeColor="text1"/>
    </w:rPr>
    <w:tblPr/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pPr>
      <w:spacing w:after="0" w:line="240" w:lineRule="auto"/>
    </w:pPr>
    <w:rPr>
      <w:color w:val="000000" w:themeColor="text1"/>
    </w:rPr>
    <w:tblPr/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pPr>
      <w:spacing w:after="0" w:line="240" w:lineRule="auto"/>
    </w:pPr>
    <w:rPr>
      <w:color w:val="000000" w:themeColor="text1"/>
    </w:rPr>
    <w:tblPr/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pPr>
      <w:spacing w:after="0" w:line="240" w:lineRule="auto"/>
    </w:pPr>
    <w:rPr>
      <w:color w:val="000000" w:themeColor="text1"/>
    </w:rPr>
    <w:tblPr/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pPr>
      <w:spacing w:after="0" w:line="240" w:lineRule="auto"/>
    </w:pPr>
    <w:rPr>
      <w:color w:val="000000" w:themeColor="text1"/>
    </w:rPr>
    <w:tblPr/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c">
    <w:name w:val="Colorful Grid"/>
    <w:basedOn w:val="a3"/>
    <w:uiPriority w:val="7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pPr>
      <w:spacing w:after="0" w:line="240" w:lineRule="auto"/>
    </w:pPr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d">
    <w:name w:val="Strong"/>
    <w:basedOn w:val="a2"/>
    <w:uiPriority w:val="22"/>
    <w:qFormat/>
    <w:rPr>
      <w:b/>
      <w:bCs/>
    </w:rPr>
  </w:style>
  <w:style w:type="character" w:styleId="afe">
    <w:name w:val="Emphasis"/>
    <w:basedOn w:val="a2"/>
    <w:uiPriority w:val="20"/>
    <w:qFormat/>
    <w:rPr>
      <w:i/>
      <w:iCs/>
    </w:rPr>
  </w:style>
  <w:style w:type="character" w:customStyle="1" w:styleId="ae">
    <w:name w:val="页眉 字符"/>
    <w:basedOn w:val="a2"/>
    <w:link w:val="ad"/>
    <w:uiPriority w:val="99"/>
  </w:style>
  <w:style w:type="character" w:customStyle="1" w:styleId="ac">
    <w:name w:val="页脚 字符"/>
    <w:basedOn w:val="a2"/>
    <w:link w:val="ab"/>
    <w:uiPriority w:val="99"/>
  </w:style>
  <w:style w:type="paragraph" w:styleId="aff">
    <w:name w:val="No Spacing"/>
    <w:uiPriority w:val="1"/>
    <w:qFormat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标题 1 字符"/>
    <w:basedOn w:val="a2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标题 2 字符"/>
    <w:basedOn w:val="a2"/>
    <w:link w:val="21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4">
    <w:name w:val="标题 字符"/>
    <w:basedOn w:val="a2"/>
    <w:link w:val="af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副标题 字符"/>
    <w:basedOn w:val="a2"/>
    <w:link w:val="af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0">
    <w:name w:val="List Paragraph"/>
    <w:basedOn w:val="a1"/>
    <w:uiPriority w:val="34"/>
    <w:qFormat/>
    <w:pPr>
      <w:ind w:left="720"/>
      <w:contextualSpacing/>
    </w:pPr>
  </w:style>
  <w:style w:type="character" w:customStyle="1" w:styleId="a9">
    <w:name w:val="正文文本 字符"/>
    <w:basedOn w:val="a2"/>
    <w:link w:val="a8"/>
    <w:uiPriority w:val="99"/>
  </w:style>
  <w:style w:type="character" w:customStyle="1" w:styleId="25">
    <w:name w:val="正文文本 2 字符"/>
    <w:basedOn w:val="a2"/>
    <w:link w:val="24"/>
    <w:uiPriority w:val="99"/>
  </w:style>
  <w:style w:type="character" w:customStyle="1" w:styleId="35">
    <w:name w:val="正文文本 3 字符"/>
    <w:basedOn w:val="a2"/>
    <w:link w:val="34"/>
    <w:uiPriority w:val="99"/>
    <w:rPr>
      <w:sz w:val="16"/>
      <w:szCs w:val="16"/>
    </w:rPr>
  </w:style>
  <w:style w:type="character" w:customStyle="1" w:styleId="a6">
    <w:name w:val="宏文本 字符"/>
    <w:basedOn w:val="a2"/>
    <w:link w:val="a5"/>
    <w:uiPriority w:val="99"/>
    <w:rPr>
      <w:rFonts w:ascii="Courier" w:hAnsi="Courier"/>
      <w:sz w:val="20"/>
      <w:szCs w:val="20"/>
    </w:rPr>
  </w:style>
  <w:style w:type="paragraph" w:styleId="aff1">
    <w:name w:val="Quote"/>
    <w:basedOn w:val="a1"/>
    <w:next w:val="a1"/>
    <w:link w:val="aff2"/>
    <w:uiPriority w:val="29"/>
    <w:qFormat/>
    <w:rPr>
      <w:i/>
      <w:iCs/>
      <w:color w:val="000000" w:themeColor="text1"/>
    </w:rPr>
  </w:style>
  <w:style w:type="character" w:customStyle="1" w:styleId="aff2">
    <w:name w:val="引用 字符"/>
    <w:basedOn w:val="a2"/>
    <w:link w:val="aff1"/>
    <w:uiPriority w:val="29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0">
    <w:name w:val="标题 6 字符"/>
    <w:basedOn w:val="a2"/>
    <w:link w:val="6"/>
    <w:uiPriority w:val="9"/>
    <w:semiHidden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0">
    <w:name w:val="标题 7 字符"/>
    <w:basedOn w:val="a2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3">
    <w:name w:val="Intense Quote"/>
    <w:basedOn w:val="a1"/>
    <w:next w:val="a1"/>
    <w:link w:val="aff4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4">
    <w:name w:val="明显引用 字符"/>
    <w:basedOn w:val="a2"/>
    <w:link w:val="aff3"/>
    <w:uiPriority w:val="30"/>
    <w:rPr>
      <w:b/>
      <w:bCs/>
      <w:i/>
      <w:iCs/>
      <w:color w:val="4F81BD" w:themeColor="accent1"/>
    </w:rPr>
  </w:style>
  <w:style w:type="character" w:customStyle="1" w:styleId="14">
    <w:name w:val="不明显强调1"/>
    <w:basedOn w:val="a2"/>
    <w:uiPriority w:val="19"/>
    <w:qFormat/>
    <w:rPr>
      <w:i/>
      <w:iCs/>
      <w:color w:val="7F7F7F" w:themeColor="text1" w:themeTint="80"/>
    </w:rPr>
  </w:style>
  <w:style w:type="character" w:customStyle="1" w:styleId="15">
    <w:name w:val="明显强调1"/>
    <w:basedOn w:val="a2"/>
    <w:uiPriority w:val="21"/>
    <w:qFormat/>
    <w:rPr>
      <w:b/>
      <w:bCs/>
      <w:i/>
      <w:iCs/>
      <w:color w:val="4F81BD" w:themeColor="accent1"/>
    </w:rPr>
  </w:style>
  <w:style w:type="character" w:customStyle="1" w:styleId="16">
    <w:name w:val="不明显参考1"/>
    <w:basedOn w:val="a2"/>
    <w:uiPriority w:val="31"/>
    <w:qFormat/>
    <w:rPr>
      <w:smallCaps/>
      <w:color w:val="C0504D" w:themeColor="accent2"/>
      <w:u w:val="single"/>
    </w:rPr>
  </w:style>
  <w:style w:type="character" w:customStyle="1" w:styleId="17">
    <w:name w:val="明显参考1"/>
    <w:basedOn w:val="a2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8">
    <w:name w:val="书籍标题1"/>
    <w:basedOn w:val="a2"/>
    <w:uiPriority w:val="33"/>
    <w:qFormat/>
    <w:rPr>
      <w:b/>
      <w:bCs/>
      <w:smallCaps/>
      <w:spacing w:val="5"/>
    </w:rPr>
  </w:style>
  <w:style w:type="paragraph" w:customStyle="1" w:styleId="TOC1">
    <w:name w:val="TOC 标题1"/>
    <w:basedOn w:val="1"/>
    <w:next w:val="a1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7</Pages>
  <Words>836</Words>
  <Characters>4768</Characters>
  <Application>Microsoft Office Word</Application>
  <DocSecurity>0</DocSecurity>
  <Lines>39</Lines>
  <Paragraphs>11</Paragraphs>
  <ScaleCrop>false</ScaleCrop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978681084@qq.com</cp:lastModifiedBy>
  <cp:revision>147</cp:revision>
  <dcterms:created xsi:type="dcterms:W3CDTF">2013-12-23T23:15:00Z</dcterms:created>
  <dcterms:modified xsi:type="dcterms:W3CDTF">2024-04-01T08:55:00Z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